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4BB" w:rsidRPr="00F2652F" w:rsidRDefault="005A24E7">
      <w:pPr>
        <w:spacing w:after="0" w:line="408" w:lineRule="auto"/>
        <w:ind w:left="120"/>
        <w:jc w:val="center"/>
        <w:rPr>
          <w:lang w:val="ru-RU"/>
        </w:rPr>
      </w:pPr>
      <w:bookmarkStart w:id="0" w:name="block-41668383"/>
      <w:r w:rsidRPr="00F2652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74BB" w:rsidRPr="00F2652F" w:rsidRDefault="00F265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</w:t>
      </w:r>
      <w:r w:rsidR="005A24E7" w:rsidRPr="00F2652F">
        <w:rPr>
          <w:sz w:val="28"/>
          <w:lang w:val="ru-RU"/>
        </w:rPr>
        <w:br/>
      </w:r>
      <w:r w:rsidR="005A24E7" w:rsidRPr="00F2652F">
        <w:rPr>
          <w:rFonts w:ascii="Times New Roman" w:hAnsi="Times New Roman"/>
          <w:b/>
          <w:color w:val="000000"/>
          <w:sz w:val="28"/>
          <w:lang w:val="ru-RU"/>
        </w:rPr>
        <w:t xml:space="preserve"> Ханты-Мансийского автономного округа - Югры</w:t>
      </w:r>
      <w:bookmarkStart w:id="1" w:name="80962996-9eae-4b29-807c-6d440604dec5"/>
      <w:bookmarkEnd w:id="1"/>
      <w:r w:rsidR="005A24E7" w:rsidRPr="00F265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074BB" w:rsidRPr="00F2652F" w:rsidRDefault="005A24E7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F2652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Нижневартовского района</w:t>
      </w:r>
      <w:bookmarkEnd w:id="2"/>
    </w:p>
    <w:p w:rsidR="00B074BB" w:rsidRPr="00F2652F" w:rsidRDefault="005A24E7">
      <w:pPr>
        <w:spacing w:after="0" w:line="408" w:lineRule="auto"/>
        <w:ind w:left="120"/>
        <w:jc w:val="center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МБОУ "Корликовская ОСШ"</w:t>
      </w:r>
    </w:p>
    <w:p w:rsidR="00B074BB" w:rsidRPr="00F2652F" w:rsidRDefault="00B074BB">
      <w:pPr>
        <w:spacing w:after="0"/>
        <w:ind w:left="120"/>
        <w:rPr>
          <w:lang w:val="ru-RU"/>
        </w:rPr>
      </w:pPr>
    </w:p>
    <w:p w:rsidR="00B074BB" w:rsidRPr="00F2652F" w:rsidRDefault="00B074BB">
      <w:pPr>
        <w:spacing w:after="0"/>
        <w:ind w:left="120"/>
        <w:rPr>
          <w:lang w:val="ru-RU"/>
        </w:rPr>
      </w:pPr>
    </w:p>
    <w:p w:rsidR="00B074BB" w:rsidRPr="00F2652F" w:rsidRDefault="00B074BB">
      <w:pPr>
        <w:spacing w:after="0"/>
        <w:ind w:left="120"/>
        <w:rPr>
          <w:lang w:val="ru-RU"/>
        </w:rPr>
      </w:pPr>
    </w:p>
    <w:p w:rsidR="00B074BB" w:rsidRPr="00F2652F" w:rsidRDefault="00B074B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2652F" w:rsidTr="000D4161">
        <w:tc>
          <w:tcPr>
            <w:tcW w:w="3114" w:type="dxa"/>
          </w:tcPr>
          <w:p w:rsidR="00C53FFE" w:rsidRPr="0040209D" w:rsidRDefault="005A24E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A24E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ЕМЦ</w:t>
            </w:r>
          </w:p>
          <w:p w:rsidR="004E6975" w:rsidRDefault="005A24E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A24E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Магадеева Г.И.</w:t>
            </w:r>
          </w:p>
          <w:p w:rsidR="004E6975" w:rsidRDefault="00F2652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5A2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A24E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A2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A24E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A24E7" w:rsidRPr="00F265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A24E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A2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A24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A24E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A24E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5A24E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A24E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Мацюк А.С.</w:t>
            </w:r>
          </w:p>
          <w:p w:rsidR="004E6975" w:rsidRDefault="005A24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A24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A24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A24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5A24E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A24E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Хромова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0E6D86" w:rsidRDefault="00F2652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№68</w:t>
            </w:r>
            <w:r w:rsidR="005A2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A24E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5A2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A24E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A24E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A24E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A24E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A24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A24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74BB" w:rsidRPr="00F2652F" w:rsidRDefault="00B074BB">
      <w:pPr>
        <w:spacing w:after="0"/>
        <w:ind w:left="120"/>
        <w:rPr>
          <w:lang w:val="ru-RU"/>
        </w:rPr>
      </w:pPr>
    </w:p>
    <w:p w:rsidR="00B074BB" w:rsidRPr="00F2652F" w:rsidRDefault="00B074BB">
      <w:pPr>
        <w:spacing w:after="0"/>
        <w:ind w:left="120"/>
        <w:rPr>
          <w:lang w:val="ru-RU"/>
        </w:rPr>
      </w:pPr>
    </w:p>
    <w:p w:rsidR="00B074BB" w:rsidRPr="00F2652F" w:rsidRDefault="00B074BB">
      <w:pPr>
        <w:spacing w:after="0"/>
        <w:ind w:left="120"/>
        <w:rPr>
          <w:lang w:val="ru-RU"/>
        </w:rPr>
      </w:pPr>
    </w:p>
    <w:p w:rsidR="00B074BB" w:rsidRPr="00F2652F" w:rsidRDefault="00B074BB">
      <w:pPr>
        <w:spacing w:after="0"/>
        <w:ind w:left="120"/>
        <w:rPr>
          <w:lang w:val="ru-RU"/>
        </w:rPr>
      </w:pPr>
    </w:p>
    <w:p w:rsidR="00B074BB" w:rsidRPr="00F2652F" w:rsidRDefault="00B074BB">
      <w:pPr>
        <w:spacing w:after="0"/>
        <w:ind w:left="120"/>
        <w:rPr>
          <w:lang w:val="ru-RU"/>
        </w:rPr>
      </w:pPr>
    </w:p>
    <w:p w:rsidR="00B074BB" w:rsidRPr="00F2652F" w:rsidRDefault="005A24E7">
      <w:pPr>
        <w:spacing w:after="0" w:line="408" w:lineRule="auto"/>
        <w:ind w:left="120"/>
        <w:jc w:val="center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074BB" w:rsidRPr="00F2652F" w:rsidRDefault="005A24E7">
      <w:pPr>
        <w:spacing w:after="0" w:line="408" w:lineRule="auto"/>
        <w:ind w:left="120"/>
        <w:jc w:val="center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5481555)</w:t>
      </w:r>
    </w:p>
    <w:p w:rsidR="00B074BB" w:rsidRPr="00F2652F" w:rsidRDefault="00B074BB">
      <w:pPr>
        <w:spacing w:after="0"/>
        <w:ind w:left="120"/>
        <w:jc w:val="center"/>
        <w:rPr>
          <w:lang w:val="ru-RU"/>
        </w:rPr>
      </w:pPr>
    </w:p>
    <w:p w:rsidR="00B074BB" w:rsidRPr="00F2652F" w:rsidRDefault="005A24E7">
      <w:pPr>
        <w:spacing w:after="0" w:line="408" w:lineRule="auto"/>
        <w:ind w:left="120"/>
        <w:jc w:val="center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B074BB" w:rsidRPr="00F2652F" w:rsidRDefault="005A24E7">
      <w:pPr>
        <w:spacing w:after="0" w:line="408" w:lineRule="auto"/>
        <w:ind w:left="120"/>
        <w:jc w:val="center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074BB" w:rsidRPr="00F2652F" w:rsidRDefault="00B074BB">
      <w:pPr>
        <w:spacing w:after="0"/>
        <w:ind w:left="120"/>
        <w:jc w:val="center"/>
        <w:rPr>
          <w:lang w:val="ru-RU"/>
        </w:rPr>
      </w:pPr>
    </w:p>
    <w:p w:rsidR="00B074BB" w:rsidRPr="00F2652F" w:rsidRDefault="00B074BB">
      <w:pPr>
        <w:spacing w:after="0"/>
        <w:ind w:left="120"/>
        <w:jc w:val="center"/>
        <w:rPr>
          <w:lang w:val="ru-RU"/>
        </w:rPr>
      </w:pPr>
    </w:p>
    <w:p w:rsidR="00B074BB" w:rsidRPr="00F2652F" w:rsidRDefault="00B074BB">
      <w:pPr>
        <w:spacing w:after="0"/>
        <w:ind w:left="120"/>
        <w:jc w:val="center"/>
        <w:rPr>
          <w:lang w:val="ru-RU"/>
        </w:rPr>
      </w:pPr>
    </w:p>
    <w:p w:rsidR="00B074BB" w:rsidRPr="00F2652F" w:rsidRDefault="00B074BB">
      <w:pPr>
        <w:spacing w:after="0"/>
        <w:ind w:left="120"/>
        <w:jc w:val="center"/>
        <w:rPr>
          <w:lang w:val="ru-RU"/>
        </w:rPr>
      </w:pPr>
    </w:p>
    <w:p w:rsidR="00B074BB" w:rsidRPr="00F2652F" w:rsidRDefault="00B074BB">
      <w:pPr>
        <w:spacing w:after="0"/>
        <w:ind w:left="120"/>
        <w:jc w:val="center"/>
        <w:rPr>
          <w:lang w:val="ru-RU"/>
        </w:rPr>
      </w:pPr>
    </w:p>
    <w:p w:rsidR="00B074BB" w:rsidRPr="00F2652F" w:rsidRDefault="00B074BB">
      <w:pPr>
        <w:spacing w:after="0"/>
        <w:ind w:left="120"/>
        <w:jc w:val="center"/>
        <w:rPr>
          <w:lang w:val="ru-RU"/>
        </w:rPr>
      </w:pPr>
    </w:p>
    <w:p w:rsidR="00B074BB" w:rsidRPr="00F2652F" w:rsidRDefault="00B074BB">
      <w:pPr>
        <w:spacing w:after="0"/>
        <w:ind w:left="120"/>
        <w:jc w:val="center"/>
        <w:rPr>
          <w:lang w:val="ru-RU"/>
        </w:rPr>
      </w:pPr>
    </w:p>
    <w:p w:rsidR="00B074BB" w:rsidRPr="00F2652F" w:rsidRDefault="00B074BB">
      <w:pPr>
        <w:spacing w:after="0"/>
        <w:ind w:left="120"/>
        <w:jc w:val="center"/>
        <w:rPr>
          <w:lang w:val="ru-RU"/>
        </w:rPr>
      </w:pPr>
    </w:p>
    <w:p w:rsidR="00B074BB" w:rsidRPr="00F2652F" w:rsidRDefault="00B074BB" w:rsidP="00F2652F">
      <w:pPr>
        <w:spacing w:after="0"/>
        <w:rPr>
          <w:lang w:val="ru-RU"/>
        </w:rPr>
      </w:pPr>
    </w:p>
    <w:p w:rsidR="00B074BB" w:rsidRPr="00F2652F" w:rsidRDefault="00B074BB">
      <w:pPr>
        <w:spacing w:after="0"/>
        <w:ind w:left="120"/>
        <w:jc w:val="center"/>
        <w:rPr>
          <w:lang w:val="ru-RU"/>
        </w:rPr>
      </w:pPr>
    </w:p>
    <w:p w:rsidR="00B074BB" w:rsidRPr="00F2652F" w:rsidRDefault="005A24E7">
      <w:pPr>
        <w:spacing w:after="0"/>
        <w:ind w:left="120"/>
        <w:jc w:val="center"/>
        <w:rPr>
          <w:lang w:val="ru-RU"/>
        </w:rPr>
      </w:pPr>
      <w:bookmarkStart w:id="3" w:name="fa5bb89e-7d9f-4fc4-a1ba-c6bd09c19ff7"/>
      <w:r w:rsidRPr="00F2652F">
        <w:rPr>
          <w:rFonts w:ascii="Times New Roman" w:hAnsi="Times New Roman"/>
          <w:b/>
          <w:color w:val="000000"/>
          <w:sz w:val="28"/>
          <w:lang w:val="ru-RU"/>
        </w:rPr>
        <w:t>Корлики</w:t>
      </w:r>
      <w:bookmarkEnd w:id="3"/>
      <w:r w:rsidR="00F2652F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bookmarkStart w:id="4" w:name="_GoBack"/>
      <w:bookmarkEnd w:id="4"/>
      <w:r w:rsidRPr="00F265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f26d425-8a06-47a0-8cd7-ee8d58370039"/>
      <w:r w:rsidRPr="00F2652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B074BB" w:rsidRPr="00F2652F" w:rsidRDefault="00B074BB">
      <w:pPr>
        <w:spacing w:after="0"/>
        <w:ind w:left="120"/>
        <w:rPr>
          <w:lang w:val="ru-RU"/>
        </w:rPr>
      </w:pPr>
    </w:p>
    <w:p w:rsidR="00B074BB" w:rsidRPr="00F2652F" w:rsidRDefault="00B074BB">
      <w:pPr>
        <w:rPr>
          <w:lang w:val="ru-RU"/>
        </w:rPr>
        <w:sectPr w:rsidR="00B074BB" w:rsidRPr="00F2652F">
          <w:pgSz w:w="11906" w:h="16383"/>
          <w:pgMar w:top="1134" w:right="850" w:bottom="1134" w:left="1701" w:header="720" w:footer="720" w:gutter="0"/>
          <w:cols w:space="720"/>
        </w:sectPr>
      </w:pPr>
    </w:p>
    <w:p w:rsidR="00B074BB" w:rsidRPr="00F2652F" w:rsidRDefault="005A24E7">
      <w:pPr>
        <w:spacing w:after="0" w:line="264" w:lineRule="auto"/>
        <w:ind w:left="120"/>
        <w:jc w:val="both"/>
        <w:rPr>
          <w:lang w:val="ru-RU"/>
        </w:rPr>
      </w:pPr>
      <w:bookmarkStart w:id="6" w:name="block-41668384"/>
      <w:bookmarkEnd w:id="0"/>
      <w:r w:rsidRPr="00F265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F2652F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F2652F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F2652F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bookmarkStart w:id="7" w:name="6c37334c-5fa9-457a-ad76-d36f127aa8c8"/>
      <w:r w:rsidRPr="00F2652F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F2652F">
        <w:rPr>
          <w:rFonts w:ascii="Times New Roman" w:hAnsi="Times New Roman"/>
          <w:color w:val="000000"/>
          <w:sz w:val="28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7"/>
    </w:p>
    <w:p w:rsidR="00B074BB" w:rsidRPr="00F2652F" w:rsidRDefault="00B074BB">
      <w:pPr>
        <w:rPr>
          <w:lang w:val="ru-RU"/>
        </w:rPr>
        <w:sectPr w:rsidR="00B074BB" w:rsidRPr="00F2652F">
          <w:pgSz w:w="11906" w:h="16383"/>
          <w:pgMar w:top="1134" w:right="850" w:bottom="1134" w:left="1701" w:header="720" w:footer="720" w:gutter="0"/>
          <w:cols w:space="720"/>
        </w:sectPr>
      </w:pPr>
    </w:p>
    <w:p w:rsidR="00B074BB" w:rsidRPr="00F2652F" w:rsidRDefault="005A24E7">
      <w:pPr>
        <w:spacing w:after="0" w:line="264" w:lineRule="auto"/>
        <w:ind w:left="120"/>
        <w:jc w:val="both"/>
        <w:rPr>
          <w:lang w:val="ru-RU"/>
        </w:rPr>
      </w:pPr>
      <w:bookmarkStart w:id="8" w:name="block-41668381"/>
      <w:bookmarkEnd w:id="6"/>
      <w:r w:rsidRPr="00F265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Pr="00F2652F" w:rsidRDefault="005A24E7">
      <w:pPr>
        <w:spacing w:after="0" w:line="264" w:lineRule="auto"/>
        <w:ind w:left="12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</w:t>
      </w:r>
      <w:r w:rsidRPr="00F2652F">
        <w:rPr>
          <w:rFonts w:ascii="Times New Roman" w:hAnsi="Times New Roman"/>
          <w:color w:val="000000"/>
          <w:sz w:val="28"/>
          <w:lang w:val="ru-RU"/>
        </w:rPr>
        <w:t>икальные и смежные углы. Биссектриса угла. Ломаная, многоугольник. Параллельность и перпендикулярность прямых.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</w:t>
      </w:r>
      <w:r w:rsidRPr="00F2652F">
        <w:rPr>
          <w:rFonts w:ascii="Times New Roman" w:hAnsi="Times New Roman"/>
          <w:color w:val="000000"/>
          <w:sz w:val="28"/>
          <w:lang w:val="ru-RU"/>
        </w:rPr>
        <w:t>еугольник. Высота, медиана, биссектриса, их свойства.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углов треугольника. Внешние углы треугольника.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Неравенства в геомет</w:t>
      </w:r>
      <w:r w:rsidRPr="00F2652F">
        <w:rPr>
          <w:rFonts w:ascii="Times New Roman" w:hAnsi="Times New Roman"/>
          <w:color w:val="000000"/>
          <w:sz w:val="28"/>
          <w:lang w:val="ru-RU"/>
        </w:rPr>
        <w:t>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B074BB" w:rsidRPr="00F2652F" w:rsidRDefault="005A24E7">
      <w:pPr>
        <w:spacing w:after="0" w:line="264" w:lineRule="auto"/>
        <w:ind w:left="12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</w:t>
      </w:r>
      <w:r w:rsidRPr="00F2652F">
        <w:rPr>
          <w:rFonts w:ascii="Times New Roman" w:hAnsi="Times New Roman"/>
          <w:color w:val="000000"/>
          <w:sz w:val="28"/>
          <w:lang w:val="ru-RU"/>
        </w:rPr>
        <w:t>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Метод удвоения медианы. Центральная симметрия. Теорема Фалеса и теорема </w:t>
      </w:r>
      <w:r w:rsidRPr="00F2652F">
        <w:rPr>
          <w:rFonts w:ascii="Times New Roman" w:hAnsi="Times New Roman"/>
          <w:color w:val="000000"/>
          <w:sz w:val="28"/>
          <w:lang w:val="ru-RU"/>
        </w:rPr>
        <w:t>о пропорциональных отрезках.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</w:t>
      </w:r>
      <w:r w:rsidRPr="00F2652F">
        <w:rPr>
          <w:rFonts w:ascii="Times New Roman" w:hAnsi="Times New Roman"/>
          <w:color w:val="000000"/>
          <w:sz w:val="28"/>
          <w:lang w:val="ru-RU"/>
        </w:rPr>
        <w:t>ур. Формулы для площади треугольника, параллелограмма, ромба и трапеции. Отношение площадей подобных фигур.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F2652F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F2652F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B074BB" w:rsidRPr="00F2652F" w:rsidRDefault="005A24E7">
      <w:pPr>
        <w:spacing w:after="0" w:line="264" w:lineRule="auto"/>
        <w:ind w:left="12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Решени</w:t>
      </w:r>
      <w:r w:rsidRPr="00F2652F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F2652F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</w:t>
      </w:r>
      <w:r w:rsidRPr="00F2652F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F2652F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B074BB" w:rsidRPr="00F2652F" w:rsidRDefault="00B074BB">
      <w:pPr>
        <w:rPr>
          <w:lang w:val="ru-RU"/>
        </w:rPr>
        <w:sectPr w:rsidR="00B074BB" w:rsidRPr="00F2652F">
          <w:pgSz w:w="11906" w:h="16383"/>
          <w:pgMar w:top="1134" w:right="850" w:bottom="1134" w:left="1701" w:header="720" w:footer="720" w:gutter="0"/>
          <w:cols w:space="720"/>
        </w:sectPr>
      </w:pPr>
    </w:p>
    <w:p w:rsidR="00B074BB" w:rsidRPr="00F2652F" w:rsidRDefault="005A24E7">
      <w:pPr>
        <w:spacing w:after="0" w:line="264" w:lineRule="auto"/>
        <w:ind w:left="120"/>
        <w:jc w:val="both"/>
        <w:rPr>
          <w:lang w:val="ru-RU"/>
        </w:rPr>
      </w:pPr>
      <w:bookmarkStart w:id="9" w:name="block-41668382"/>
      <w:bookmarkEnd w:id="8"/>
      <w:r w:rsidRPr="00F2652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F2652F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Pr="00F2652F" w:rsidRDefault="005A24E7">
      <w:pPr>
        <w:spacing w:after="0" w:line="264" w:lineRule="auto"/>
        <w:ind w:left="12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2652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F2652F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F2652F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F2652F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</w:t>
      </w:r>
      <w:r w:rsidRPr="00F2652F">
        <w:rPr>
          <w:rFonts w:ascii="Times New Roman" w:hAnsi="Times New Roman"/>
          <w:color w:val="000000"/>
          <w:sz w:val="28"/>
          <w:lang w:val="ru-RU"/>
        </w:rPr>
        <w:t>учётом личных интересов и общественных потребностей;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 xml:space="preserve">5) </w:t>
      </w:r>
      <w:r w:rsidRPr="00F2652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</w:t>
      </w:r>
      <w:r w:rsidRPr="00F2652F">
        <w:rPr>
          <w:rFonts w:ascii="Times New Roman" w:hAnsi="Times New Roman"/>
          <w:b/>
          <w:color w:val="000000"/>
          <w:sz w:val="28"/>
          <w:lang w:val="ru-RU"/>
        </w:rPr>
        <w:t>ного благополучия: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</w:t>
      </w:r>
      <w:r w:rsidRPr="00F2652F">
        <w:rPr>
          <w:rFonts w:ascii="Times New Roman" w:hAnsi="Times New Roman"/>
          <w:color w:val="000000"/>
          <w:sz w:val="28"/>
          <w:lang w:val="ru-RU"/>
        </w:rPr>
        <w:t>изнанием своего права на ошибку и такого же права другого человека;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</w:t>
      </w:r>
      <w:r w:rsidRPr="00F2652F">
        <w:rPr>
          <w:rFonts w:ascii="Times New Roman" w:hAnsi="Times New Roman"/>
          <w:color w:val="000000"/>
          <w:sz w:val="28"/>
          <w:lang w:val="ru-RU"/>
        </w:rPr>
        <w:t>вий для окружающей среды, осознанием глобального характера экологических проблем и путей их решения;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</w:t>
      </w:r>
      <w:r w:rsidRPr="00F2652F">
        <w:rPr>
          <w:rFonts w:ascii="Times New Roman" w:hAnsi="Times New Roman"/>
          <w:color w:val="000000"/>
          <w:sz w:val="28"/>
          <w:lang w:val="ru-RU"/>
        </w:rPr>
        <w:t>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</w:t>
      </w:r>
      <w:r w:rsidRPr="00F2652F">
        <w:rPr>
          <w:rFonts w:ascii="Times New Roman" w:hAnsi="Times New Roman"/>
          <w:color w:val="000000"/>
          <w:sz w:val="28"/>
          <w:lang w:val="ru-RU"/>
        </w:rPr>
        <w:t>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</w:t>
      </w:r>
      <w:r w:rsidRPr="00F2652F">
        <w:rPr>
          <w:rFonts w:ascii="Times New Roman" w:hAnsi="Times New Roman"/>
          <w:color w:val="000000"/>
          <w:sz w:val="28"/>
          <w:lang w:val="ru-RU"/>
        </w:rPr>
        <w:t>корректировать принимаемые решения и действия, формулировать и оценивать риски и последствия, формировать опыт.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Pr="00F2652F" w:rsidRDefault="005A24E7">
      <w:pPr>
        <w:spacing w:after="0" w:line="264" w:lineRule="auto"/>
        <w:ind w:left="12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Pr="00F2652F" w:rsidRDefault="005A24E7">
      <w:pPr>
        <w:spacing w:after="0" w:line="264" w:lineRule="auto"/>
        <w:ind w:left="12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Default="005A24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074BB" w:rsidRPr="00F2652F" w:rsidRDefault="005A24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</w:t>
      </w:r>
      <w:r w:rsidRPr="00F2652F">
        <w:rPr>
          <w:rFonts w:ascii="Times New Roman" w:hAnsi="Times New Roman"/>
          <w:color w:val="000000"/>
          <w:sz w:val="28"/>
          <w:lang w:val="ru-RU"/>
        </w:rPr>
        <w:t>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074BB" w:rsidRPr="00F2652F" w:rsidRDefault="005A24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</w:t>
      </w:r>
      <w:r w:rsidRPr="00F2652F">
        <w:rPr>
          <w:rFonts w:ascii="Times New Roman" w:hAnsi="Times New Roman"/>
          <w:color w:val="000000"/>
          <w:sz w:val="28"/>
          <w:lang w:val="ru-RU"/>
        </w:rPr>
        <w:t>бразовывать суждения: утвердительные и отрицательные, единичные, частные и общие, условные;</w:t>
      </w:r>
    </w:p>
    <w:p w:rsidR="00B074BB" w:rsidRPr="00F2652F" w:rsidRDefault="005A24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противоречий;</w:t>
      </w:r>
    </w:p>
    <w:p w:rsidR="00B074BB" w:rsidRPr="00F2652F" w:rsidRDefault="005A24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074BB" w:rsidRPr="00F2652F" w:rsidRDefault="005A24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</w:t>
      </w:r>
      <w:r w:rsidRPr="00F2652F">
        <w:rPr>
          <w:rFonts w:ascii="Times New Roman" w:hAnsi="Times New Roman"/>
          <w:color w:val="000000"/>
          <w:sz w:val="28"/>
          <w:lang w:val="ru-RU"/>
        </w:rPr>
        <w:t>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074BB" w:rsidRPr="00F2652F" w:rsidRDefault="005A24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</w:t>
      </w:r>
      <w:r w:rsidRPr="00F2652F">
        <w:rPr>
          <w:rFonts w:ascii="Times New Roman" w:hAnsi="Times New Roman"/>
          <w:color w:val="000000"/>
          <w:sz w:val="28"/>
          <w:lang w:val="ru-RU"/>
        </w:rPr>
        <w:t>выделенных критериев).</w:t>
      </w:r>
    </w:p>
    <w:p w:rsidR="00B074BB" w:rsidRDefault="005A24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074BB" w:rsidRPr="00F2652F" w:rsidRDefault="005A24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F2652F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B074BB" w:rsidRPr="00F2652F" w:rsidRDefault="005A24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074BB" w:rsidRPr="00F2652F" w:rsidRDefault="005A24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F2652F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074BB" w:rsidRPr="00F2652F" w:rsidRDefault="005A24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074BB" w:rsidRDefault="005A24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</w:t>
      </w:r>
      <w:r>
        <w:rPr>
          <w:rFonts w:ascii="Times New Roman" w:hAnsi="Times New Roman"/>
          <w:b/>
          <w:color w:val="000000"/>
          <w:sz w:val="28"/>
        </w:rPr>
        <w:t>формацией:</w:t>
      </w:r>
    </w:p>
    <w:p w:rsidR="00B074BB" w:rsidRPr="00F2652F" w:rsidRDefault="005A24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074BB" w:rsidRPr="00F2652F" w:rsidRDefault="005A24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074BB" w:rsidRPr="00F2652F" w:rsidRDefault="005A24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F2652F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B074BB" w:rsidRPr="00F2652F" w:rsidRDefault="005A24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074BB" w:rsidRDefault="005A24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074BB" w:rsidRPr="00F2652F" w:rsidRDefault="005A24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F2652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074BB" w:rsidRPr="00F2652F" w:rsidRDefault="005A24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F2652F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F2652F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B074BB" w:rsidRPr="00F2652F" w:rsidRDefault="005A24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074BB" w:rsidRPr="00F2652F" w:rsidRDefault="005A24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B074BB" w:rsidRPr="00F2652F" w:rsidRDefault="005A24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074BB" w:rsidRPr="00F2652F" w:rsidRDefault="005A24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участв</w:t>
      </w:r>
      <w:r w:rsidRPr="00F2652F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F2652F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Pr="00F2652F" w:rsidRDefault="005A24E7">
      <w:pPr>
        <w:spacing w:after="0" w:line="264" w:lineRule="auto"/>
        <w:ind w:left="12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Pr="00F2652F" w:rsidRDefault="005A24E7">
      <w:pPr>
        <w:spacing w:after="0" w:line="264" w:lineRule="auto"/>
        <w:ind w:left="12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074BB" w:rsidRPr="00F2652F" w:rsidRDefault="005A24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</w:t>
      </w:r>
      <w:r w:rsidRPr="00F2652F">
        <w:rPr>
          <w:rFonts w:ascii="Times New Roman" w:hAnsi="Times New Roman"/>
          <w:color w:val="000000"/>
          <w:sz w:val="28"/>
          <w:lang w:val="ru-RU"/>
        </w:rPr>
        <w:t>ь и корректировать варианты решений с учётом новой информации.</w:t>
      </w:r>
    </w:p>
    <w:p w:rsidR="00B074BB" w:rsidRDefault="005A24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074BB" w:rsidRPr="00F2652F" w:rsidRDefault="005A24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074BB" w:rsidRPr="00F2652F" w:rsidRDefault="005A24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F2652F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B074BB" w:rsidRPr="00F2652F" w:rsidRDefault="005A24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</w:t>
      </w:r>
      <w:r w:rsidRPr="00F2652F">
        <w:rPr>
          <w:rFonts w:ascii="Times New Roman" w:hAnsi="Times New Roman"/>
          <w:color w:val="000000"/>
          <w:sz w:val="28"/>
          <w:lang w:val="ru-RU"/>
        </w:rPr>
        <w:t>ить ошибку, давать оценку приобретённому опыту.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Pr="00F2652F" w:rsidRDefault="005A24E7">
      <w:pPr>
        <w:spacing w:after="0" w:line="264" w:lineRule="auto"/>
        <w:ind w:left="120"/>
        <w:jc w:val="both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74BB" w:rsidRPr="00F2652F" w:rsidRDefault="00B074BB">
      <w:pPr>
        <w:spacing w:after="0" w:line="264" w:lineRule="auto"/>
        <w:ind w:left="120"/>
        <w:jc w:val="both"/>
        <w:rPr>
          <w:lang w:val="ru-RU"/>
        </w:rPr>
      </w:pP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F2652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652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</w:t>
      </w:r>
      <w:r w:rsidRPr="00F2652F">
        <w:rPr>
          <w:rFonts w:ascii="Times New Roman" w:hAnsi="Times New Roman"/>
          <w:color w:val="000000"/>
          <w:sz w:val="28"/>
          <w:lang w:val="ru-RU"/>
        </w:rPr>
        <w:t>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</w:t>
      </w:r>
      <w:r w:rsidRPr="00F2652F">
        <w:rPr>
          <w:rFonts w:ascii="Times New Roman" w:hAnsi="Times New Roman"/>
          <w:color w:val="000000"/>
          <w:sz w:val="28"/>
          <w:lang w:val="ru-RU"/>
        </w:rPr>
        <w:t>личать размеры этих объектов по порядку величины.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использованием геометрических теорем.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</w:t>
      </w:r>
      <w:r w:rsidRPr="00F2652F">
        <w:rPr>
          <w:rFonts w:ascii="Times New Roman" w:hAnsi="Times New Roman"/>
          <w:color w:val="000000"/>
          <w:sz w:val="28"/>
          <w:lang w:val="ru-RU"/>
        </w:rPr>
        <w:t>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Владеть понятием геометрического места точек. Уметь </w:t>
      </w:r>
      <w:r w:rsidRPr="00F2652F">
        <w:rPr>
          <w:rFonts w:ascii="Times New Roman" w:hAnsi="Times New Roman"/>
          <w:color w:val="000000"/>
          <w:sz w:val="28"/>
          <w:lang w:val="ru-RU"/>
        </w:rPr>
        <w:t>определять биссектрису угла и серединный перпендикуляр к отрезку как геометрические места точек.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F2652F">
        <w:rPr>
          <w:rFonts w:ascii="Times New Roman" w:hAnsi="Times New Roman"/>
          <w:color w:val="000000"/>
          <w:sz w:val="28"/>
          <w:lang w:val="ru-RU"/>
        </w:rPr>
        <w:t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Проводить основные геометрич</w:t>
      </w:r>
      <w:r w:rsidRPr="00F2652F">
        <w:rPr>
          <w:rFonts w:ascii="Times New Roman" w:hAnsi="Times New Roman"/>
          <w:color w:val="000000"/>
          <w:sz w:val="28"/>
          <w:lang w:val="ru-RU"/>
        </w:rPr>
        <w:t>еские построения с помощью циркуля и линейки.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652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свойства точки пересечения медиан треугольника (центра масс) в решении 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</w:t>
      </w:r>
      <w:r w:rsidRPr="00F2652F">
        <w:rPr>
          <w:rFonts w:ascii="Times New Roman" w:hAnsi="Times New Roman"/>
          <w:color w:val="000000"/>
          <w:sz w:val="28"/>
          <w:lang w:val="ru-RU"/>
        </w:rPr>
        <w:t>ах, применять их для решения практических 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</w:t>
      </w:r>
      <w:r w:rsidRPr="00F2652F">
        <w:rPr>
          <w:rFonts w:ascii="Times New Roman" w:hAnsi="Times New Roman"/>
          <w:color w:val="000000"/>
          <w:sz w:val="28"/>
          <w:lang w:val="ru-RU"/>
        </w:rPr>
        <w:t>самостоятельно делать чертёж и находить соответствующие длины.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</w:t>
      </w:r>
      <w:r w:rsidRPr="00F2652F">
        <w:rPr>
          <w:rFonts w:ascii="Times New Roman" w:hAnsi="Times New Roman"/>
          <w:color w:val="000000"/>
          <w:sz w:val="28"/>
          <w:lang w:val="ru-RU"/>
        </w:rPr>
        <w:t>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и угле между касательной и хордой при решении геометрических 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652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острых углов, находить с их помощью различные элементы прямоугольного треугольника («решение </w:t>
      </w:r>
      <w:r w:rsidRPr="00F2652F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</w:t>
      </w:r>
      <w:r w:rsidRPr="00F2652F">
        <w:rPr>
          <w:rFonts w:ascii="Times New Roman" w:hAnsi="Times New Roman"/>
          <w:color w:val="000000"/>
          <w:sz w:val="28"/>
          <w:lang w:val="ru-RU"/>
        </w:rPr>
        <w:t>еским тождеством для нахождения соотношений между тригонометрическими величинами.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Владеть пон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</w:t>
      </w:r>
      <w:r w:rsidRPr="00F2652F">
        <w:rPr>
          <w:rFonts w:ascii="Times New Roman" w:hAnsi="Times New Roman"/>
          <w:color w:val="000000"/>
          <w:sz w:val="28"/>
          <w:lang w:val="ru-RU"/>
        </w:rPr>
        <w:t>подобных фигур в окружающем мире.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</w:t>
      </w:r>
      <w:r w:rsidRPr="00F2652F">
        <w:rPr>
          <w:rFonts w:ascii="Times New Roman" w:hAnsi="Times New Roman"/>
          <w:color w:val="000000"/>
          <w:sz w:val="28"/>
          <w:lang w:val="ru-RU"/>
        </w:rPr>
        <w:t>изических задач. Применять скалярное произведение векторов для нахождения длин и углов.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</w:t>
      </w:r>
      <w:r w:rsidRPr="00F2652F">
        <w:rPr>
          <w:rFonts w:ascii="Times New Roman" w:hAnsi="Times New Roman"/>
          <w:color w:val="000000"/>
          <w:sz w:val="28"/>
          <w:lang w:val="ru-RU"/>
        </w:rPr>
        <w:t>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B074BB" w:rsidRPr="00F2652F" w:rsidRDefault="005A24E7">
      <w:pPr>
        <w:spacing w:after="0" w:line="264" w:lineRule="auto"/>
        <w:ind w:firstLine="600"/>
        <w:jc w:val="both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F2652F">
        <w:rPr>
          <w:rFonts w:ascii="Times New Roman" w:hAnsi="Times New Roman"/>
          <w:color w:val="000000"/>
          <w:sz w:val="28"/>
          <w:lang w:val="ru-RU"/>
        </w:rPr>
        <w:t>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B074BB" w:rsidRPr="00F2652F" w:rsidRDefault="00B074BB">
      <w:pPr>
        <w:rPr>
          <w:lang w:val="ru-RU"/>
        </w:rPr>
        <w:sectPr w:rsidR="00B074BB" w:rsidRPr="00F2652F">
          <w:pgSz w:w="11906" w:h="16383"/>
          <w:pgMar w:top="1134" w:right="850" w:bottom="1134" w:left="1701" w:header="720" w:footer="720" w:gutter="0"/>
          <w:cols w:space="720"/>
        </w:sectPr>
      </w:pPr>
    </w:p>
    <w:p w:rsidR="00B074BB" w:rsidRDefault="005A24E7">
      <w:pPr>
        <w:spacing w:after="0"/>
        <w:ind w:left="120"/>
      </w:pPr>
      <w:bookmarkStart w:id="11" w:name="block-41668385"/>
      <w:bookmarkEnd w:id="9"/>
      <w:r w:rsidRPr="00F265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74BB" w:rsidRDefault="005A24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B074B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</w:tr>
      <w:tr w:rsidR="00B074BB" w:rsidRPr="00F265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74BB" w:rsidRDefault="00B074BB"/>
        </w:tc>
      </w:tr>
    </w:tbl>
    <w:p w:rsidR="00B074BB" w:rsidRDefault="00B074BB">
      <w:pPr>
        <w:sectPr w:rsidR="00B07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4BB" w:rsidRDefault="005A24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B074BB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</w:tr>
      <w:tr w:rsidR="00B074BB" w:rsidRPr="00F2652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74BB" w:rsidRDefault="00B074BB"/>
        </w:tc>
      </w:tr>
    </w:tbl>
    <w:p w:rsidR="00B074BB" w:rsidRDefault="00B074BB">
      <w:pPr>
        <w:sectPr w:rsidR="00B07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4BB" w:rsidRDefault="005A24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B074BB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</w:tr>
      <w:tr w:rsidR="00B074BB" w:rsidRPr="00F265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74BB" w:rsidRDefault="00B074BB"/>
        </w:tc>
      </w:tr>
    </w:tbl>
    <w:p w:rsidR="00B074BB" w:rsidRDefault="00B074BB">
      <w:pPr>
        <w:sectPr w:rsidR="00B07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4BB" w:rsidRDefault="00B074BB">
      <w:pPr>
        <w:sectPr w:rsidR="00B07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4BB" w:rsidRDefault="005A24E7">
      <w:pPr>
        <w:spacing w:after="0"/>
        <w:ind w:left="120"/>
      </w:pPr>
      <w:bookmarkStart w:id="12" w:name="block-4166838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074BB" w:rsidRDefault="005A24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B074B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4BB" w:rsidRDefault="00B074BB"/>
        </w:tc>
      </w:tr>
    </w:tbl>
    <w:p w:rsidR="00B074BB" w:rsidRDefault="00B074BB">
      <w:pPr>
        <w:sectPr w:rsidR="00B07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4BB" w:rsidRDefault="005A24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B074B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Фалеса и теорема о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треугольника,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признаки и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вписанных и описанных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4BB" w:rsidRDefault="00B074BB"/>
        </w:tc>
      </w:tr>
    </w:tbl>
    <w:p w:rsidR="00B074BB" w:rsidRDefault="00B074BB">
      <w:pPr>
        <w:sectPr w:rsidR="00B07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4BB" w:rsidRDefault="005A24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B074B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4BB" w:rsidRDefault="00B074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4BB" w:rsidRDefault="00B074BB"/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двум неколлинеарным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 w:rsidRPr="00F2652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5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B074B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74BB" w:rsidRDefault="00B074BB">
            <w:pPr>
              <w:spacing w:after="0"/>
              <w:ind w:left="135"/>
            </w:pPr>
          </w:p>
        </w:tc>
      </w:tr>
      <w:tr w:rsidR="00B07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4BB" w:rsidRPr="00F2652F" w:rsidRDefault="005A24E7">
            <w:pPr>
              <w:spacing w:after="0"/>
              <w:ind w:left="135"/>
              <w:rPr>
                <w:lang w:val="ru-RU"/>
              </w:rPr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 w:rsidRPr="00F26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74BB" w:rsidRDefault="005A2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4BB" w:rsidRDefault="00B074BB"/>
        </w:tc>
      </w:tr>
    </w:tbl>
    <w:p w:rsidR="00B074BB" w:rsidRDefault="00B074BB">
      <w:pPr>
        <w:sectPr w:rsidR="00B07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4BB" w:rsidRDefault="00B074BB">
      <w:pPr>
        <w:sectPr w:rsidR="00B074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4BB" w:rsidRDefault="005A24E7">
      <w:pPr>
        <w:spacing w:after="0"/>
        <w:ind w:left="120"/>
      </w:pPr>
      <w:bookmarkStart w:id="13" w:name="block-4166838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074BB" w:rsidRDefault="005A24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74BB" w:rsidRDefault="00B074BB">
      <w:pPr>
        <w:spacing w:after="0" w:line="480" w:lineRule="auto"/>
        <w:ind w:left="120"/>
      </w:pPr>
    </w:p>
    <w:p w:rsidR="00B074BB" w:rsidRPr="00F2652F" w:rsidRDefault="005A24E7">
      <w:pPr>
        <w:spacing w:after="0" w:line="480" w:lineRule="auto"/>
        <w:ind w:left="120"/>
        <w:rPr>
          <w:lang w:val="ru-RU"/>
        </w:rPr>
      </w:pPr>
      <w:bookmarkStart w:id="14" w:name="799af77d-4622-48a5-bce0-c3ab0cf8d435"/>
      <w:r w:rsidRPr="00F2652F">
        <w:rPr>
          <w:rFonts w:ascii="Times New Roman" w:hAnsi="Times New Roman"/>
          <w:color w:val="000000"/>
          <w:sz w:val="28"/>
          <w:lang w:val="ru-RU"/>
        </w:rPr>
        <w:t>•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Геометрия, 7-9 классы/ Атанасян Л.С., Бутузов В.Ф., Кадомцев С.Б. и другие, Акционерное общество «Издательство «Просвещение»</w:t>
      </w:r>
      <w:bookmarkEnd w:id="14"/>
    </w:p>
    <w:p w:rsidR="00B074BB" w:rsidRPr="00F2652F" w:rsidRDefault="00B074BB">
      <w:pPr>
        <w:spacing w:after="0"/>
        <w:ind w:left="120"/>
        <w:rPr>
          <w:lang w:val="ru-RU"/>
        </w:rPr>
      </w:pPr>
    </w:p>
    <w:p w:rsidR="00B074BB" w:rsidRPr="00F2652F" w:rsidRDefault="005A24E7">
      <w:pPr>
        <w:spacing w:after="0" w:line="480" w:lineRule="auto"/>
        <w:ind w:left="120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74BB" w:rsidRPr="00F2652F" w:rsidRDefault="00B074BB">
      <w:pPr>
        <w:spacing w:after="0" w:line="480" w:lineRule="auto"/>
        <w:ind w:left="120"/>
        <w:rPr>
          <w:lang w:val="ru-RU"/>
        </w:rPr>
      </w:pPr>
    </w:p>
    <w:p w:rsidR="00B074BB" w:rsidRPr="00F2652F" w:rsidRDefault="00B074BB">
      <w:pPr>
        <w:spacing w:after="0"/>
        <w:ind w:left="120"/>
        <w:rPr>
          <w:lang w:val="ru-RU"/>
        </w:rPr>
      </w:pPr>
    </w:p>
    <w:p w:rsidR="00B074BB" w:rsidRPr="00F2652F" w:rsidRDefault="005A24E7">
      <w:pPr>
        <w:spacing w:after="0" w:line="480" w:lineRule="auto"/>
        <w:ind w:left="120"/>
        <w:rPr>
          <w:lang w:val="ru-RU"/>
        </w:rPr>
      </w:pPr>
      <w:r w:rsidRPr="00F2652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074BB" w:rsidRPr="00F2652F" w:rsidRDefault="005A24E7">
      <w:pPr>
        <w:spacing w:after="0" w:line="480" w:lineRule="auto"/>
        <w:ind w:left="120"/>
        <w:rPr>
          <w:lang w:val="ru-RU"/>
        </w:rPr>
      </w:pPr>
      <w:r w:rsidRPr="00F2652F">
        <w:rPr>
          <w:rFonts w:ascii="Times New Roman" w:hAnsi="Times New Roman"/>
          <w:color w:val="000000"/>
          <w:sz w:val="28"/>
          <w:lang w:val="ru-RU"/>
        </w:rPr>
        <w:t xml:space="preserve">Библиотека цифрового образовательного контента </w:t>
      </w:r>
      <w:r>
        <w:rPr>
          <w:rFonts w:ascii="Times New Roman" w:hAnsi="Times New Roman"/>
          <w:color w:val="000000"/>
          <w:sz w:val="28"/>
        </w:rPr>
        <w:t>https</w:t>
      </w:r>
      <w:r w:rsidRPr="00F2652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/09/05 </w:t>
      </w:r>
      <w:r w:rsidRPr="00F2652F">
        <w:rPr>
          <w:sz w:val="28"/>
          <w:lang w:val="ru-RU"/>
        </w:rPr>
        <w:br/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https</w:t>
      </w:r>
      <w:r w:rsidRPr="00F2652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2652F">
        <w:rPr>
          <w:sz w:val="28"/>
          <w:lang w:val="ru-RU"/>
        </w:rPr>
        <w:br/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F2652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2652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652F">
        <w:rPr>
          <w:sz w:val="28"/>
          <w:lang w:val="ru-RU"/>
        </w:rPr>
        <w:br/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F2652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2652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2652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652F">
        <w:rPr>
          <w:sz w:val="28"/>
          <w:lang w:val="ru-RU"/>
        </w:rPr>
        <w:br/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«Федеральный центр информационных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F2652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F2652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652F">
        <w:rPr>
          <w:sz w:val="28"/>
          <w:lang w:val="ru-RU"/>
        </w:rPr>
        <w:br/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</w:t>
      </w:r>
      <w:r w:rsidRPr="00F2652F">
        <w:rPr>
          <w:sz w:val="28"/>
          <w:lang w:val="ru-RU"/>
        </w:rPr>
        <w:br/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2652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652F">
        <w:rPr>
          <w:sz w:val="28"/>
          <w:lang w:val="ru-RU"/>
        </w:rPr>
        <w:br/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Интернет-государство учителей </w:t>
      </w:r>
      <w:r>
        <w:rPr>
          <w:rFonts w:ascii="Times New Roman" w:hAnsi="Times New Roman"/>
          <w:color w:val="000000"/>
          <w:sz w:val="28"/>
        </w:rPr>
        <w:t>www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interqu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652F">
        <w:rPr>
          <w:sz w:val="28"/>
          <w:lang w:val="ru-RU"/>
        </w:rPr>
        <w:br/>
      </w:r>
      <w:r w:rsidRPr="00F2652F">
        <w:rPr>
          <w:rFonts w:ascii="Times New Roman" w:hAnsi="Times New Roman"/>
          <w:color w:val="000000"/>
          <w:sz w:val="28"/>
          <w:lang w:val="ru-RU"/>
        </w:rPr>
        <w:t xml:space="preserve"> Завуч.инфо </w:t>
      </w:r>
      <w:r>
        <w:rPr>
          <w:rFonts w:ascii="Times New Roman" w:hAnsi="Times New Roman"/>
          <w:color w:val="000000"/>
          <w:sz w:val="28"/>
        </w:rPr>
        <w:t>www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zavuch</w:t>
      </w:r>
      <w:r w:rsidRPr="00F265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F2652F">
        <w:rPr>
          <w:sz w:val="28"/>
          <w:lang w:val="ru-RU"/>
        </w:rPr>
        <w:br/>
      </w:r>
      <w:r w:rsidRPr="00F2652F">
        <w:rPr>
          <w:sz w:val="28"/>
          <w:lang w:val="ru-RU"/>
        </w:rPr>
        <w:lastRenderedPageBreak/>
        <w:br/>
      </w:r>
      <w:bookmarkStart w:id="15" w:name="0cfb5cb7-6334-48ba-8ea7-205ab2d8be80"/>
      <w:bookmarkEnd w:id="15"/>
    </w:p>
    <w:p w:rsidR="00B074BB" w:rsidRPr="00F2652F" w:rsidRDefault="00B074BB">
      <w:pPr>
        <w:rPr>
          <w:lang w:val="ru-RU"/>
        </w:rPr>
        <w:sectPr w:rsidR="00B074BB" w:rsidRPr="00F2652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A24E7" w:rsidRPr="00F2652F" w:rsidRDefault="005A24E7">
      <w:pPr>
        <w:rPr>
          <w:lang w:val="ru-RU"/>
        </w:rPr>
      </w:pPr>
    </w:p>
    <w:sectPr w:rsidR="005A24E7" w:rsidRPr="00F265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72BB2"/>
    <w:multiLevelType w:val="multilevel"/>
    <w:tmpl w:val="E9BA24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CF3CDB"/>
    <w:multiLevelType w:val="multilevel"/>
    <w:tmpl w:val="A3A8DC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C4159F"/>
    <w:multiLevelType w:val="multilevel"/>
    <w:tmpl w:val="3BA484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CC7F7F"/>
    <w:multiLevelType w:val="multilevel"/>
    <w:tmpl w:val="DFE4DB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C3138C3"/>
    <w:multiLevelType w:val="multilevel"/>
    <w:tmpl w:val="7C86AF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D15420"/>
    <w:multiLevelType w:val="multilevel"/>
    <w:tmpl w:val="14347D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74BB"/>
    <w:rsid w:val="005A24E7"/>
    <w:rsid w:val="00B074BB"/>
    <w:rsid w:val="00F2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CEAA2"/>
  <w15:docId w15:val="{203CB5E7-2A76-45BB-A964-3A77E6C4C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63" Type="http://schemas.openxmlformats.org/officeDocument/2006/relationships/hyperlink" Target="https://m.edsoo.ru/88671dea" TargetMode="External"/><Relationship Id="rId84" Type="http://schemas.openxmlformats.org/officeDocument/2006/relationships/hyperlink" Target="https://m.edsoo.ru/8867445a" TargetMode="External"/><Relationship Id="rId138" Type="http://schemas.openxmlformats.org/officeDocument/2006/relationships/hyperlink" Target="https://m.edsoo.ru/8a144d52" TargetMode="External"/><Relationship Id="rId159" Type="http://schemas.openxmlformats.org/officeDocument/2006/relationships/hyperlink" Target="https://m.edsoo.ru/8a1480e2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53" Type="http://schemas.openxmlformats.org/officeDocument/2006/relationships/hyperlink" Target="https://m.edsoo.ru/8867103e" TargetMode="External"/><Relationship Id="rId74" Type="http://schemas.openxmlformats.org/officeDocument/2006/relationships/hyperlink" Target="https://m.edsoo.ru/88672f38" TargetMode="External"/><Relationship Id="rId128" Type="http://schemas.openxmlformats.org/officeDocument/2006/relationships/hyperlink" Target="https://m.edsoo.ru/8a143de4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3b0" TargetMode="External"/><Relationship Id="rId64" Type="http://schemas.openxmlformats.org/officeDocument/2006/relationships/hyperlink" Target="https://m.edsoo.ru/88671f20" TargetMode="External"/><Relationship Id="rId118" Type="http://schemas.openxmlformats.org/officeDocument/2006/relationships/hyperlink" Target="https://m.edsoo.ru/8a142d5e" TargetMode="External"/><Relationship Id="rId139" Type="http://schemas.openxmlformats.org/officeDocument/2006/relationships/hyperlink" Target="https://m.edsoo.ru/8a144fbe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49" Type="http://schemas.openxmlformats.org/officeDocument/2006/relationships/hyperlink" Target="https://m.edsoo.ru/88670e9a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44" Type="http://schemas.openxmlformats.org/officeDocument/2006/relationships/hyperlink" Target="https://m.edsoo.ru/8866f630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52" Type="http://schemas.openxmlformats.org/officeDocument/2006/relationships/hyperlink" Target="https://m.edsoo.ru/88670a62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7be" TargetMode="External"/><Relationship Id="rId47" Type="http://schemas.openxmlformats.org/officeDocument/2006/relationships/hyperlink" Target="https://m.edsoo.ru/8866fe6e" TargetMode="External"/><Relationship Id="rId68" Type="http://schemas.openxmlformats.org/officeDocument/2006/relationships/hyperlink" Target="https://m.edsoo.ru/88672858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54" Type="http://schemas.openxmlformats.org/officeDocument/2006/relationships/hyperlink" Target="https://m.edsoo.ru/8a147750" TargetMode="External"/><Relationship Id="rId1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8866e26c" TargetMode="External"/><Relationship Id="rId58" Type="http://schemas.openxmlformats.org/officeDocument/2006/relationships/hyperlink" Target="https://m.edsoo.ru/886716ec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b08" TargetMode="External"/><Relationship Id="rId90" Type="http://schemas.openxmlformats.org/officeDocument/2006/relationships/hyperlink" Target="https://m.edsoo.ru/8867542c" TargetMode="External"/><Relationship Id="rId27" Type="http://schemas.openxmlformats.org/officeDocument/2006/relationships/hyperlink" Target="https://m.edsoo.ru/8866c3ea" TargetMode="External"/><Relationship Id="rId48" Type="http://schemas.openxmlformats.org/officeDocument/2006/relationships/hyperlink" Target="https://m.edsoo.ru/8867080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34" Type="http://schemas.openxmlformats.org/officeDocument/2006/relationships/hyperlink" Target="https://m.edsoo.ru/8a144578" TargetMode="External"/><Relationship Id="rId80" Type="http://schemas.openxmlformats.org/officeDocument/2006/relationships/hyperlink" Target="https://m.edsoo.ru/88673a78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7407</Words>
  <Characters>42222</Characters>
  <Application>Microsoft Office Word</Application>
  <DocSecurity>0</DocSecurity>
  <Lines>351</Lines>
  <Paragraphs>99</Paragraphs>
  <ScaleCrop>false</ScaleCrop>
  <Company/>
  <LinksUpToDate>false</LinksUpToDate>
  <CharactersWithSpaces>49530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2024-09-11T08:17:00Z</dcterms:created>
  <dcterms:modified xsi:type="dcterms:W3CDTF">2024-09-11T08:18:00Z</dcterms:modified>
</cp:coreProperties>
</file>